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FF0A" w14:textId="77777777" w:rsidR="00E507E4" w:rsidRDefault="00A664BF">
      <w:pPr>
        <w:pStyle w:val="Heading1"/>
      </w:pPr>
      <w:r>
        <w:t>ESIN JOHN ASUKWO</w:t>
      </w:r>
    </w:p>
    <w:p w14:paraId="3E4B2134" w14:textId="0FF8D5B3" w:rsidR="00DE57A9" w:rsidRDefault="00A664BF">
      <w:r>
        <w:t>📍</w:t>
      </w:r>
      <w:r>
        <w:t xml:space="preserve"> Sales | Customer Support | Business Operations</w:t>
      </w:r>
      <w:r w:rsidR="009815FE">
        <w:t xml:space="preserve"> </w:t>
      </w:r>
      <w:r w:rsidR="00DE57A9">
        <w:t>| Administrative and Executive Assistant</w:t>
      </w:r>
    </w:p>
    <w:p w14:paraId="02D61926" w14:textId="77777777" w:rsidR="00E507E4" w:rsidRDefault="00A664BF">
      <w:r>
        <w:t>📧</w:t>
      </w:r>
      <w:r>
        <w:t xml:space="preserve"> johnesin001@gmail.com | </w:t>
      </w:r>
      <w:r>
        <w:t>📞</w:t>
      </w:r>
      <w:r>
        <w:t xml:space="preserve"> +234-8119611353 | </w:t>
      </w:r>
      <w:r>
        <w:t>🔗</w:t>
      </w:r>
      <w:r>
        <w:t xml:space="preserve"> linkedin.com/in/john-esin</w:t>
      </w:r>
    </w:p>
    <w:p w14:paraId="6A8F8B49" w14:textId="77777777" w:rsidR="00E507E4" w:rsidRDefault="00A664BF">
      <w:pPr>
        <w:pStyle w:val="Heading2"/>
      </w:pPr>
      <w:r>
        <w:t>PROFESSIONAL SUMMARY</w:t>
      </w:r>
    </w:p>
    <w:p w14:paraId="1FDF707A" w14:textId="6DD27454" w:rsidR="00E507E4" w:rsidRDefault="00A664BF">
      <w:r>
        <w:t>Results-driven professional with expertise in Sales, Customer Support,</w:t>
      </w:r>
      <w:r w:rsidR="009E2E5C">
        <w:t xml:space="preserve"> Executive and Administrative assistance, </w:t>
      </w:r>
      <w:r w:rsidR="00C9420E">
        <w:t xml:space="preserve">Lead Generation, </w:t>
      </w:r>
      <w:r>
        <w:t xml:space="preserve">Business Operations, and Project Management. </w:t>
      </w:r>
      <w:r>
        <w:br/>
        <w:t xml:space="preserve">Proven ability to optimize workflows, resolve customer issues, and implement CRM-driven solutions to enhance customer satisfaction and revenue growth. </w:t>
      </w:r>
      <w:r>
        <w:br/>
        <w:t>Skilled in lead generation, automation, and project coordination, leveraging data-driven strategies to drive efficiency and improve service delivery.</w:t>
      </w:r>
    </w:p>
    <w:p w14:paraId="59EAB396" w14:textId="77777777" w:rsidR="00E507E4" w:rsidRDefault="00A664BF">
      <w:pPr>
        <w:pStyle w:val="Heading2"/>
      </w:pPr>
      <w:r>
        <w:t>CORE SKILLS &amp; EXPERTISE</w:t>
      </w:r>
    </w:p>
    <w:p w14:paraId="1BF87555" w14:textId="77777777" w:rsidR="00E507E4" w:rsidRDefault="00A664BF">
      <w:r>
        <w:t>Sales &amp; Business Development – Increased lead conversion rates by 30% using CRM strategies.</w:t>
      </w:r>
    </w:p>
    <w:p w14:paraId="25BA10AD" w14:textId="77777777" w:rsidR="00E507E4" w:rsidRDefault="00A664BF">
      <w:r>
        <w:t>Customer Support &amp; Client Engagement – Managed 1,200+ inquiries with a 95% satisfaction rating.</w:t>
      </w:r>
    </w:p>
    <w:p w14:paraId="6E1E8BAB" w14:textId="77777777" w:rsidR="00E507E4" w:rsidRDefault="00A664BF">
      <w:r>
        <w:t>CRM &amp; Data-Driven Sales – Automated workflows in Zoho &amp; HubSpot, reducing response times by 40%.</w:t>
      </w:r>
    </w:p>
    <w:p w14:paraId="24E1229F" w14:textId="77777777" w:rsidR="00E507E4" w:rsidRDefault="00A664BF">
      <w:r>
        <w:t>Project Management &amp; Process Optimization – Streamlined service tracking, improving task completion rates by 25%.</w:t>
      </w:r>
    </w:p>
    <w:p w14:paraId="6BF9FF35" w14:textId="77777777" w:rsidR="00E507E4" w:rsidRDefault="00A664BF">
      <w:r>
        <w:t>Executive Assistance &amp; Operations – Managed schedules, reporting, and stakeholder communication.</w:t>
      </w:r>
    </w:p>
    <w:p w14:paraId="70C07F19" w14:textId="77777777" w:rsidR="00E507E4" w:rsidRDefault="00A664BF">
      <w:r>
        <w:t>Digital Tools &amp; Automation – Leveraged WhatsApp Business, Trello, and Google Suite for efficiency.</w:t>
      </w:r>
    </w:p>
    <w:p w14:paraId="23D8E309" w14:textId="77777777" w:rsidR="00E507E4" w:rsidRDefault="00A664BF">
      <w:pPr>
        <w:pStyle w:val="Heading2"/>
      </w:pPr>
      <w:r>
        <w:t>PROFESSIONAL EXPERIENCE</w:t>
      </w:r>
    </w:p>
    <w:p w14:paraId="528A9AF9" w14:textId="1220EAD6" w:rsidR="00E507E4" w:rsidRDefault="00A664BF">
      <w:r>
        <w:t>Sales, Customer Support &amp; Business Operations Associate</w:t>
      </w:r>
    </w:p>
    <w:p w14:paraId="2A681FF8" w14:textId="77777777" w:rsidR="00E507E4" w:rsidRDefault="00A664BF">
      <w:r>
        <w:t>📍</w:t>
      </w:r>
      <w:r>
        <w:t xml:space="preserve"> MAMA IFY COLLECTION AND CLOTHES | March 2021 - February 2025</w:t>
      </w:r>
    </w:p>
    <w:p w14:paraId="779F3AF1" w14:textId="77777777" w:rsidR="00E507E4" w:rsidRDefault="00A664BF">
      <w:r>
        <w:t>- Tracked and converted 500+ leads using Zoho CRM, increasing conversion rates by 30%.</w:t>
      </w:r>
    </w:p>
    <w:p w14:paraId="32A52530" w14:textId="77777777" w:rsidR="00E507E4" w:rsidRDefault="00A664BF">
      <w:r>
        <w:t>- Managed 1,200+ customer inquiries via WhatsApp Business CRM, improving response times by 40%.</w:t>
      </w:r>
    </w:p>
    <w:p w14:paraId="04908306" w14:textId="77777777" w:rsidR="00E507E4" w:rsidRDefault="00A664BF">
      <w:r>
        <w:t>- Implemented a customer feedback system, reducing complaints by 20% and increasing repeat purchases.</w:t>
      </w:r>
    </w:p>
    <w:p w14:paraId="36FF35D4" w14:textId="77777777" w:rsidR="00E507E4" w:rsidRDefault="00A664BF">
      <w:r>
        <w:lastRenderedPageBreak/>
        <w:t>- Automated sales and support workflows in HubSpot and Trello, reducing manual tracking by 25%.</w:t>
      </w:r>
    </w:p>
    <w:p w14:paraId="77C0C5C7" w14:textId="77777777" w:rsidR="00E507E4" w:rsidRDefault="00A664BF">
      <w:r>
        <w:t>- Managed inventory, tracked sales data, and optimized daily operations to enhance efficiency.</w:t>
      </w:r>
    </w:p>
    <w:p w14:paraId="3970533D" w14:textId="77777777" w:rsidR="00E507E4" w:rsidRDefault="00E507E4"/>
    <w:p w14:paraId="25360CE0" w14:textId="0587E230" w:rsidR="00E507E4" w:rsidRDefault="00A664BF">
      <w:r>
        <w:t>Remote Business Development &amp; Client Engagement Specialist (Freelance)</w:t>
      </w:r>
    </w:p>
    <w:p w14:paraId="2598AC51" w14:textId="77777777" w:rsidR="00E507E4" w:rsidRDefault="00A664BF">
      <w:r>
        <w:t>📍</w:t>
      </w:r>
      <w:r>
        <w:t xml:space="preserve"> Freelance | June 2023 – Present</w:t>
      </w:r>
    </w:p>
    <w:p w14:paraId="6D176914" w14:textId="77777777" w:rsidR="00E507E4" w:rsidRDefault="00A664BF">
      <w:r>
        <w:t>- Generated and managed 500+ leads through strategic outreach and CRM-driven automation.</w:t>
      </w:r>
    </w:p>
    <w:p w14:paraId="3627134F" w14:textId="77777777" w:rsidR="00E507E4" w:rsidRDefault="00A664BF">
      <w:r>
        <w:t>- Utilized HubSpot and Zoho CRM to track client interactions, boosting engagement by 15%.</w:t>
      </w:r>
    </w:p>
    <w:p w14:paraId="141C9EE2" w14:textId="77777777" w:rsidR="00E507E4" w:rsidRDefault="00A664BF">
      <w:r>
        <w:t>- Developed and executed email marketing campaigns, increasing client retention by 20%.</w:t>
      </w:r>
    </w:p>
    <w:p w14:paraId="29080E22" w14:textId="77777777" w:rsidR="00E507E4" w:rsidRDefault="00A664BF">
      <w:r>
        <w:t>- Provided customer support and onboarding assistance, ensuring a 95% satisfaction rate.</w:t>
      </w:r>
    </w:p>
    <w:p w14:paraId="3512F383" w14:textId="77777777" w:rsidR="00E507E4" w:rsidRDefault="00A664BF">
      <w:r>
        <w:t>- Managed multiple client projects using Trello and Google Suite, improving workflow efficiency.</w:t>
      </w:r>
    </w:p>
    <w:p w14:paraId="3314B52B" w14:textId="77777777" w:rsidR="00E507E4" w:rsidRDefault="00E507E4"/>
    <w:p w14:paraId="3C76FE86" w14:textId="01DAFEDB" w:rsidR="00E507E4" w:rsidRDefault="00A664BF">
      <w:r>
        <w:t>Director of Academics &amp; Program Management</w:t>
      </w:r>
    </w:p>
    <w:p w14:paraId="3C0F3498" w14:textId="23C316BE" w:rsidR="00E507E4" w:rsidRDefault="00A664BF">
      <w:r>
        <w:t>📍</w:t>
      </w:r>
      <w:r>
        <w:t xml:space="preserve"> University of Uyo | </w:t>
      </w:r>
      <w:r>
        <w:t>202</w:t>
      </w:r>
      <w:r w:rsidR="00C9420E">
        <w:t xml:space="preserve">4 </w:t>
      </w:r>
      <w:r>
        <w:t>– Present</w:t>
      </w:r>
    </w:p>
    <w:p w14:paraId="2E6183DC" w14:textId="77777777" w:rsidR="00E507E4" w:rsidRDefault="00A664BF">
      <w:r>
        <w:t>- Managed academic scheduling and event coordination for 1,000+ students.</w:t>
      </w:r>
    </w:p>
    <w:p w14:paraId="6E0C6430" w14:textId="77777777" w:rsidR="00E507E4" w:rsidRDefault="00A664BF">
      <w:r>
        <w:t>- Led projects on student engagement and mentorship programs, improving student satisfaction.</w:t>
      </w:r>
    </w:p>
    <w:p w14:paraId="6C6C7A66" w14:textId="77777777" w:rsidR="00E507E4" w:rsidRDefault="00A664BF">
      <w:r>
        <w:t>- Oversaw policy implementation and academic workflow improvements.</w:t>
      </w:r>
    </w:p>
    <w:p w14:paraId="18A089BA" w14:textId="77777777" w:rsidR="00E507E4" w:rsidRDefault="00E507E4"/>
    <w:p w14:paraId="61D062FC" w14:textId="18D65DF7" w:rsidR="00E507E4" w:rsidRDefault="00A664BF">
      <w:r>
        <w:t>Executive Assistant &amp; Project Coordinator (Intern</w:t>
      </w:r>
      <w:r w:rsidR="00C9420E">
        <w:t>)</w:t>
      </w:r>
    </w:p>
    <w:p w14:paraId="12724327" w14:textId="77777777" w:rsidR="00E507E4" w:rsidRDefault="00A664BF">
      <w:r>
        <w:t>📍</w:t>
      </w:r>
      <w:r>
        <w:t xml:space="preserve"> ABC COMPANY, Lagos, Nigeria | Jan 2023 – May 2023</w:t>
      </w:r>
    </w:p>
    <w:p w14:paraId="4486EE55" w14:textId="77777777" w:rsidR="00E507E4" w:rsidRDefault="00A664BF">
      <w:r>
        <w:t>- Managed 100+ meetings and optimized scheduling, reducing conflicts by 30%.</w:t>
      </w:r>
    </w:p>
    <w:p w14:paraId="07721171" w14:textId="77777777" w:rsidR="00E507E4" w:rsidRDefault="00A664BF">
      <w:r>
        <w:t>- Assisted in corporate reporting, data entry, and tracking administrative projects.</w:t>
      </w:r>
    </w:p>
    <w:p w14:paraId="3E13D85E" w14:textId="77777777" w:rsidR="00E507E4" w:rsidRDefault="00A664BF">
      <w:r>
        <w:t>- Led coordination efforts for internal process improvements, boosting efficiency by 20%.</w:t>
      </w:r>
    </w:p>
    <w:p w14:paraId="1A607075" w14:textId="77777777" w:rsidR="00E507E4" w:rsidRDefault="00E507E4"/>
    <w:p w14:paraId="00C6F7F9" w14:textId="276B6A0F" w:rsidR="00E507E4" w:rsidRDefault="00A664BF">
      <w:r>
        <w:lastRenderedPageBreak/>
        <w:t>Production &amp; Packaging Assistant (Field Worker)</w:t>
      </w:r>
    </w:p>
    <w:p w14:paraId="6C23B929" w14:textId="00514643" w:rsidR="00E507E4" w:rsidRDefault="00A664BF">
      <w:r>
        <w:t>📍</w:t>
      </w:r>
      <w:r>
        <w:t xml:space="preserve"> </w:t>
      </w:r>
      <w:r w:rsidR="000E1E77">
        <w:t xml:space="preserve">TPPC (The Paper Packaging Company) </w:t>
      </w:r>
      <w:r>
        <w:t xml:space="preserve">| </w:t>
      </w:r>
      <w:r w:rsidR="00F07D1A">
        <w:t xml:space="preserve">Aug 2019 </w:t>
      </w:r>
      <w:r w:rsidR="005058E9">
        <w:t>– Ju</w:t>
      </w:r>
      <w:r w:rsidR="004A7DBE">
        <w:t>l</w:t>
      </w:r>
      <w:r w:rsidR="005058E9">
        <w:t xml:space="preserve"> 2020</w:t>
      </w:r>
    </w:p>
    <w:p w14:paraId="31835275" w14:textId="77777777" w:rsidR="00E507E4" w:rsidRDefault="00A664BF">
      <w:r>
        <w:t>- Assembled and packaged paper bags, takeaways, and sandwich packs, ensuring efficiency and quality control.</w:t>
      </w:r>
    </w:p>
    <w:p w14:paraId="15FF1B69" w14:textId="77777777" w:rsidR="00E507E4" w:rsidRDefault="00A664BF">
      <w:r>
        <w:t>- Maintained consistent production output, meeting daily and weekly packaging targets.</w:t>
      </w:r>
    </w:p>
    <w:p w14:paraId="76CB5ADD" w14:textId="77777777" w:rsidR="00E507E4" w:rsidRDefault="00A664BF">
      <w:r>
        <w:t>- Developed strong attention to detail and time management, optimizing workflow and reducing material waste.</w:t>
      </w:r>
    </w:p>
    <w:p w14:paraId="7269DAAD" w14:textId="77777777" w:rsidR="00E507E4" w:rsidRDefault="00A664BF">
      <w:pPr>
        <w:pStyle w:val="Heading2"/>
      </w:pPr>
      <w:r>
        <w:t>EDUCATION</w:t>
      </w:r>
    </w:p>
    <w:p w14:paraId="61F70B91" w14:textId="77777777" w:rsidR="00E507E4" w:rsidRDefault="00A664BF">
      <w:r>
        <w:t>🎓</w:t>
      </w:r>
      <w:r>
        <w:t xml:space="preserve"> Bachelor of Science (BSc) in Insurance – University of Uyo (Expected 2025)</w:t>
      </w:r>
    </w:p>
    <w:p w14:paraId="5D83A918" w14:textId="77777777" w:rsidR="00E507E4" w:rsidRDefault="00A664BF">
      <w:r>
        <w:t>🎓</w:t>
      </w:r>
      <w:r>
        <w:t xml:space="preserve"> WAEC Certification (Commercial Studies) – Nigerian Premier College (2017)</w:t>
      </w:r>
    </w:p>
    <w:p w14:paraId="1EFADB62" w14:textId="77777777" w:rsidR="00E507E4" w:rsidRDefault="00A664BF">
      <w:pPr>
        <w:pStyle w:val="Heading2"/>
      </w:pPr>
      <w:r>
        <w:t>TOOLS &amp; TECHNOLOGIES</w:t>
      </w:r>
    </w:p>
    <w:p w14:paraId="18BEF407" w14:textId="77777777" w:rsidR="00E507E4" w:rsidRDefault="00A664BF">
      <w:r>
        <w:t>📌</w:t>
      </w:r>
      <w:r>
        <w:t xml:space="preserve"> HubSpot &amp; Zoho CRM – Automated sales and support tracking, reducing response time by 40%.</w:t>
      </w:r>
    </w:p>
    <w:p w14:paraId="70A47793" w14:textId="77777777" w:rsidR="00E507E4" w:rsidRDefault="00A664BF">
      <w:r>
        <w:t>📌</w:t>
      </w:r>
      <w:r>
        <w:t xml:space="preserve"> Trello &amp; Google Calendar – Managed service projects, improving completion rates by 25%.</w:t>
      </w:r>
    </w:p>
    <w:p w14:paraId="708C23BB" w14:textId="77777777" w:rsidR="00E507E4" w:rsidRDefault="00A664BF">
      <w:r>
        <w:t>📌</w:t>
      </w:r>
      <w:r>
        <w:t xml:space="preserve"> WhatsApp Business – Handled 1,200+ customer interactions, increasing engagement by 30%.</w:t>
      </w:r>
    </w:p>
    <w:p w14:paraId="4B43BB56" w14:textId="77777777" w:rsidR="00E507E4" w:rsidRDefault="00A664BF">
      <w:r>
        <w:t>📌</w:t>
      </w:r>
      <w:r>
        <w:t xml:space="preserve"> Microsoft Office &amp; Google Suite – Created reports, process improvement documents, and training guides.</w:t>
      </w:r>
    </w:p>
    <w:sectPr w:rsidR="00E507E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32897178">
    <w:abstractNumId w:val="8"/>
  </w:num>
  <w:num w:numId="2" w16cid:durableId="1883052623">
    <w:abstractNumId w:val="6"/>
  </w:num>
  <w:num w:numId="3" w16cid:durableId="1625110894">
    <w:abstractNumId w:val="5"/>
  </w:num>
  <w:num w:numId="4" w16cid:durableId="626741493">
    <w:abstractNumId w:val="4"/>
  </w:num>
  <w:num w:numId="5" w16cid:durableId="1903296995">
    <w:abstractNumId w:val="7"/>
  </w:num>
  <w:num w:numId="6" w16cid:durableId="207109821">
    <w:abstractNumId w:val="3"/>
  </w:num>
  <w:num w:numId="7" w16cid:durableId="429201333">
    <w:abstractNumId w:val="2"/>
  </w:num>
  <w:num w:numId="8" w16cid:durableId="1003119279">
    <w:abstractNumId w:val="1"/>
  </w:num>
  <w:num w:numId="9" w16cid:durableId="160664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1E77"/>
    <w:rsid w:val="0015074B"/>
    <w:rsid w:val="0029639D"/>
    <w:rsid w:val="00326F90"/>
    <w:rsid w:val="004A7DBE"/>
    <w:rsid w:val="005058E9"/>
    <w:rsid w:val="00934144"/>
    <w:rsid w:val="009815FE"/>
    <w:rsid w:val="009E2E5C"/>
    <w:rsid w:val="00A664BF"/>
    <w:rsid w:val="00AA1D8D"/>
    <w:rsid w:val="00B47730"/>
    <w:rsid w:val="00C9420E"/>
    <w:rsid w:val="00CB0664"/>
    <w:rsid w:val="00DE57A9"/>
    <w:rsid w:val="00E507E4"/>
    <w:rsid w:val="00F07D1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3B2A4F"/>
  <w14:defaultImageDpi w14:val="300"/>
  <w15:docId w15:val="{944B9239-D246-9A4C-B84E-4A8B42E0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John Esin</cp:lastModifiedBy>
  <cp:revision>2</cp:revision>
  <dcterms:created xsi:type="dcterms:W3CDTF">2025-03-18T09:41:00Z</dcterms:created>
  <dcterms:modified xsi:type="dcterms:W3CDTF">2025-03-18T09:41:00Z</dcterms:modified>
  <cp:category/>
</cp:coreProperties>
</file>