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67988" w14:textId="064C90E7" w:rsidR="00452D55" w:rsidRDefault="00D526BA">
      <w:pPr>
        <w:pStyle w:val="Title"/>
      </w:pPr>
      <w:r>
        <w:t>Oyerinde Daniel Kehinde</w:t>
      </w:r>
    </w:p>
    <w:p w14:paraId="32757988" w14:textId="77777777" w:rsidR="00623B52" w:rsidRPr="00623B52" w:rsidRDefault="00623B52" w:rsidP="00623B52">
      <w:pPr>
        <w:pStyle w:val="Heading1"/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</w:pPr>
      <w:r w:rsidRPr="00623B52">
        <w:rPr>
          <w:rFonts w:ascii="Segoe UI Emoji" w:eastAsiaTheme="minorEastAsia" w:hAnsi="Segoe UI Emoji" w:cs="Segoe UI Emoji"/>
          <w:b w:val="0"/>
          <w:bCs w:val="0"/>
          <w:color w:val="auto"/>
          <w:sz w:val="22"/>
          <w:szCs w:val="22"/>
        </w:rPr>
        <w:t>📞</w:t>
      </w:r>
      <w:r w:rsidRPr="00623B52"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 xml:space="preserve"> 09059275298  </w:t>
      </w:r>
    </w:p>
    <w:p w14:paraId="5FC41B1D" w14:textId="0D83415C" w:rsidR="00623B52" w:rsidRPr="00623B52" w:rsidRDefault="00623B52" w:rsidP="00623B52">
      <w:pPr>
        <w:pStyle w:val="Heading1"/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</w:pPr>
      <w:r w:rsidRPr="00623B52">
        <w:rPr>
          <w:rFonts w:ascii="Segoe UI Emoji" w:eastAsiaTheme="minorEastAsia" w:hAnsi="Segoe UI Emoji" w:cs="Segoe UI Emoji"/>
          <w:b w:val="0"/>
          <w:bCs w:val="0"/>
          <w:color w:val="auto"/>
          <w:sz w:val="22"/>
          <w:szCs w:val="22"/>
        </w:rPr>
        <w:t>✉️</w:t>
      </w:r>
      <w:r w:rsidRPr="00623B52"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 xml:space="preserve"> </w:t>
      </w:r>
      <w:r w:rsidR="00147D65"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>dayniel247@gmail.com</w:t>
      </w:r>
      <w:r w:rsidRPr="00623B52"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 xml:space="preserve">  </w:t>
      </w:r>
    </w:p>
    <w:p w14:paraId="01511708" w14:textId="014C394F" w:rsidR="00623B52" w:rsidRPr="00623B52" w:rsidRDefault="00623B52" w:rsidP="00623B52">
      <w:pPr>
        <w:pStyle w:val="Heading1"/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</w:pPr>
      <w:r w:rsidRPr="00623B52">
        <w:rPr>
          <w:rFonts w:ascii="Segoe UI Emoji" w:eastAsiaTheme="minorEastAsia" w:hAnsi="Segoe UI Emoji" w:cs="Segoe UI Emoji"/>
          <w:b w:val="0"/>
          <w:bCs w:val="0"/>
          <w:color w:val="auto"/>
          <w:sz w:val="22"/>
          <w:szCs w:val="22"/>
        </w:rPr>
        <w:t>🔗</w:t>
      </w:r>
      <w:r w:rsidRPr="00623B52"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 xml:space="preserve"> LinkedIn: [</w:t>
      </w:r>
      <w:hyperlink r:id="rId6" w:history="1">
        <w:r w:rsidRPr="00623B52">
          <w:rPr>
            <w:rStyle w:val="Hyperlink"/>
            <w:rFonts w:ascii="Calibri" w:eastAsiaTheme="minorEastAsia" w:hAnsi="Calibri" w:cstheme="minorBidi"/>
            <w:b w:val="0"/>
            <w:bCs w:val="0"/>
            <w:sz w:val="22"/>
            <w:szCs w:val="22"/>
          </w:rPr>
          <w:t>daniel-oyerinde</w:t>
        </w:r>
      </w:hyperlink>
      <w:r w:rsidRPr="00623B52"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 xml:space="preserve">](https://www.linkedin.com/in/daniel-oyerinde-49b550248)  </w:t>
      </w:r>
    </w:p>
    <w:p w14:paraId="011BD895" w14:textId="09DEFF7F" w:rsidR="00623B52" w:rsidRDefault="00623B52" w:rsidP="00623B52">
      <w:pPr>
        <w:pStyle w:val="Heading1"/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</w:pPr>
      <w:r w:rsidRPr="00623B52">
        <w:rPr>
          <w:rFonts w:ascii="Segoe UI Emoji" w:eastAsiaTheme="minorEastAsia" w:hAnsi="Segoe UI Emoji" w:cs="Segoe UI Emoji"/>
          <w:b w:val="0"/>
          <w:bCs w:val="0"/>
          <w:color w:val="auto"/>
          <w:sz w:val="22"/>
          <w:szCs w:val="22"/>
        </w:rPr>
        <w:t>💻</w:t>
      </w:r>
      <w:r w:rsidRPr="00623B52"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 xml:space="preserve"> GitHub: [</w:t>
      </w:r>
      <w:hyperlink r:id="rId7" w:history="1">
        <w:r w:rsidRPr="00623B52">
          <w:rPr>
            <w:rStyle w:val="Hyperlink"/>
            <w:rFonts w:ascii="Calibri" w:eastAsiaTheme="minorEastAsia" w:hAnsi="Calibri" w:cstheme="minorBidi"/>
            <w:b w:val="0"/>
            <w:bCs w:val="0"/>
            <w:sz w:val="22"/>
            <w:szCs w:val="22"/>
          </w:rPr>
          <w:t>dayniel1</w:t>
        </w:r>
        <w:r w:rsidRPr="00623B52">
          <w:rPr>
            <w:rStyle w:val="Hyperlink"/>
            <w:rFonts w:ascii="Calibri" w:eastAsiaTheme="minorEastAsia" w:hAnsi="Calibri" w:cstheme="minorBidi"/>
            <w:b w:val="0"/>
            <w:bCs w:val="0"/>
            <w:sz w:val="22"/>
            <w:szCs w:val="22"/>
          </w:rPr>
          <w:t>8</w:t>
        </w:r>
        <w:r w:rsidRPr="00623B52">
          <w:rPr>
            <w:rStyle w:val="Hyperlink"/>
            <w:rFonts w:ascii="Calibri" w:eastAsiaTheme="minorEastAsia" w:hAnsi="Calibri" w:cstheme="minorBidi"/>
            <w:b w:val="0"/>
            <w:bCs w:val="0"/>
            <w:sz w:val="22"/>
            <w:szCs w:val="22"/>
          </w:rPr>
          <w:t>06</w:t>
        </w:r>
      </w:hyperlink>
      <w:r w:rsidRPr="00623B52"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>]</w:t>
      </w:r>
      <w:r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>(</w:t>
      </w:r>
      <w:hyperlink r:id="rId8" w:history="1">
        <w:r w:rsidRPr="008B0510">
          <w:rPr>
            <w:rStyle w:val="Hyperlink"/>
            <w:rFonts w:ascii="Calibri" w:eastAsiaTheme="minorEastAsia" w:hAnsi="Calibri" w:cstheme="minorBidi"/>
            <w:b w:val="0"/>
            <w:bCs w:val="0"/>
            <w:sz w:val="22"/>
            <w:szCs w:val="22"/>
          </w:rPr>
          <w:t>https://github.com/dayniel1806</w:t>
        </w:r>
      </w:hyperlink>
      <w:r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</w:rPr>
        <w:t>)</w:t>
      </w:r>
    </w:p>
    <w:p w14:paraId="4040A033" w14:textId="10900BA8" w:rsidR="00452D55" w:rsidRDefault="00000000" w:rsidP="00623B52">
      <w:pPr>
        <w:pStyle w:val="Heading1"/>
      </w:pPr>
      <w:r>
        <w:t>Objective</w:t>
      </w:r>
    </w:p>
    <w:p w14:paraId="0A4E9FDE" w14:textId="3599DB29" w:rsidR="00452D55" w:rsidRDefault="00000000">
      <w:r>
        <w:t>Motivated and creative Computer Science undergraduate with strong foundational skills in front-end web development and graphic design. Eager to apply HTML, CSS, JavaScript, and UI/UX principles in a real-world setting while contributing to impactful digital projects. Seeking a remote volunteer Web Designer role to grow technical and collaborative experience.</w:t>
      </w:r>
    </w:p>
    <w:p w14:paraId="0557CB3D" w14:textId="77777777" w:rsidR="00452D55" w:rsidRDefault="00000000">
      <w:pPr>
        <w:pStyle w:val="Heading1"/>
      </w:pPr>
      <w:r>
        <w:t>Education</w:t>
      </w:r>
    </w:p>
    <w:p w14:paraId="141C907F" w14:textId="33536A18" w:rsidR="00452D55" w:rsidRDefault="00000000">
      <w:r>
        <w:t>Bachelor of Science in Computer Science</w:t>
      </w:r>
      <w:r>
        <w:br/>
      </w:r>
      <w:r w:rsidR="00D526BA">
        <w:t>Babcock University, Ilishan, Ogun State Nigeria.</w:t>
      </w:r>
      <w:r>
        <w:br/>
        <w:t xml:space="preserve">Expected Graduation: </w:t>
      </w:r>
      <w:r w:rsidR="00D526BA">
        <w:t>July, 2028</w:t>
      </w:r>
      <w:r>
        <w:t xml:space="preserve"> | Current Level: 100L (First Year)</w:t>
      </w:r>
    </w:p>
    <w:p w14:paraId="26E0077E" w14:textId="77777777" w:rsidR="00452D55" w:rsidRDefault="00000000">
      <w:pPr>
        <w:pStyle w:val="Heading1"/>
      </w:pPr>
      <w:r>
        <w:t>Technical Skills</w:t>
      </w:r>
    </w:p>
    <w:p w14:paraId="7B8C3ED1" w14:textId="3B989A8D" w:rsidR="00452D55" w:rsidRDefault="00000000">
      <w:r>
        <w:t>- Web Development: HTML5, CSS3, JavaScript</w:t>
      </w:r>
      <w:r w:rsidR="00D526BA">
        <w:t>, React</w:t>
      </w:r>
      <w:r>
        <w:br/>
        <w:t>- Design Tools: Adobe Photoshop, Figma, Canva</w:t>
      </w:r>
      <w:r>
        <w:br/>
        <w:t>- Responsive Design: Flexbox, Media Queries</w:t>
      </w:r>
      <w:r>
        <w:br/>
        <w:t>- UI/UX Design: Wireframing, Layout Design</w:t>
      </w:r>
      <w:r>
        <w:br/>
        <w:t>- Version Control: Git (Basic knowledge)</w:t>
      </w:r>
      <w:r>
        <w:br/>
        <w:t>- Other: Strong aesthetic sense, attention to detail, adaptive learner</w:t>
      </w:r>
    </w:p>
    <w:p w14:paraId="4E52D428" w14:textId="77777777" w:rsidR="00452D55" w:rsidRDefault="00000000">
      <w:pPr>
        <w:pStyle w:val="Heading1"/>
      </w:pPr>
      <w:r>
        <w:t>Projects</w:t>
      </w:r>
    </w:p>
    <w:p w14:paraId="4E4391EF" w14:textId="4DDAA771" w:rsidR="00D526BA" w:rsidRDefault="00D526BA" w:rsidP="00D526BA">
      <w:r w:rsidRPr="00623B52">
        <w:rPr>
          <w:b/>
          <w:bCs/>
        </w:rPr>
        <w:t>Burger Website (Static Project)</w:t>
      </w:r>
      <w:r>
        <w:br/>
        <w:t>- Designed a visually appealing static website for a fictional burger brand</w:t>
      </w:r>
      <w:r>
        <w:br/>
        <w:t xml:space="preserve">- Applied responsive design principles using </w:t>
      </w:r>
      <w:r>
        <w:t>React which included HTML and CSS</w:t>
      </w:r>
    </w:p>
    <w:p w14:paraId="11426CF2" w14:textId="77777777" w:rsidR="00D526BA" w:rsidRDefault="00D526BA" w:rsidP="00D526BA">
      <w:r w:rsidRPr="00623B52">
        <w:rPr>
          <w:b/>
          <w:bCs/>
        </w:rPr>
        <w:t>School Website (Client Project)</w:t>
      </w:r>
      <w:r>
        <w:br/>
        <w:t>- Hired to develop a fully functional school website</w:t>
      </w:r>
      <w:r>
        <w:br/>
        <w:t>- Implemented layout, pages, and responsive design for user accessibility across devices</w:t>
      </w:r>
    </w:p>
    <w:p w14:paraId="3C5A41B4" w14:textId="77777777" w:rsidR="00D526BA" w:rsidRDefault="00D526BA" w:rsidP="00D526BA">
      <w:r w:rsidRPr="00623B52">
        <w:rPr>
          <w:b/>
          <w:bCs/>
        </w:rPr>
        <w:t>Client Portfolio Website</w:t>
      </w:r>
      <w:r>
        <w:br/>
        <w:t>- Designed and developed a personal portfolio website for a client</w:t>
      </w:r>
      <w:r>
        <w:br/>
        <w:t>- Used HTML, CSS, and JavaScript to showcase their projects and biography with a professional look</w:t>
      </w:r>
    </w:p>
    <w:p w14:paraId="73987547" w14:textId="77777777" w:rsidR="00452D55" w:rsidRDefault="00000000">
      <w:pPr>
        <w:pStyle w:val="Heading1"/>
      </w:pPr>
      <w:r>
        <w:lastRenderedPageBreak/>
        <w:t>Certifications &amp; Online Learning</w:t>
      </w:r>
    </w:p>
    <w:p w14:paraId="3AD8127D" w14:textId="3BAA361D" w:rsidR="00452D55" w:rsidRDefault="00000000">
      <w:r>
        <w:t xml:space="preserve">- Web Design for Beginners – FreeCodeCamp </w:t>
      </w:r>
    </w:p>
    <w:p w14:paraId="0E4A1C41" w14:textId="77777777" w:rsidR="00452D55" w:rsidRDefault="00000000">
      <w:pPr>
        <w:pStyle w:val="Heading1"/>
      </w:pPr>
      <w:r>
        <w:t>Soft Skills</w:t>
      </w:r>
    </w:p>
    <w:p w14:paraId="4C2AB118" w14:textId="77777777" w:rsidR="00452D55" w:rsidRDefault="00000000">
      <w:r>
        <w:t>- Attention to detail</w:t>
      </w:r>
      <w:r>
        <w:br/>
        <w:t>- Creativity in design</w:t>
      </w:r>
      <w:r>
        <w:br/>
        <w:t>- Ability to work independently and remotely</w:t>
      </w:r>
      <w:r>
        <w:br/>
        <w:t>- Strong communication and teamwork</w:t>
      </w:r>
      <w:r>
        <w:br/>
        <w:t>- Fast learner with problem-solving mindset</w:t>
      </w:r>
    </w:p>
    <w:p w14:paraId="1CD8CA80" w14:textId="77777777" w:rsidR="00452D55" w:rsidRDefault="00000000">
      <w:pPr>
        <w:pStyle w:val="Heading1"/>
      </w:pPr>
      <w:r>
        <w:t>Additional Information</w:t>
      </w:r>
    </w:p>
    <w:p w14:paraId="43DD4FBD" w14:textId="77777777" w:rsidR="00452D55" w:rsidRDefault="00000000">
      <w:r>
        <w:t>- Open to volunteer opportunities for experience and growth</w:t>
      </w:r>
      <w:r>
        <w:br/>
        <w:t>- Passionate about web aesthetics, accessibility, and clean code</w:t>
      </w:r>
      <w:r>
        <w:br/>
        <w:t>- Currently learning React and deeper JavaScript functionality</w:t>
      </w:r>
    </w:p>
    <w:sectPr w:rsidR="00452D55" w:rsidSect="00623B52">
      <w:pgSz w:w="12240" w:h="15840"/>
      <w:pgMar w:top="450" w:right="99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16902222">
    <w:abstractNumId w:val="8"/>
  </w:num>
  <w:num w:numId="2" w16cid:durableId="457769674">
    <w:abstractNumId w:val="6"/>
  </w:num>
  <w:num w:numId="3" w16cid:durableId="90782969">
    <w:abstractNumId w:val="5"/>
  </w:num>
  <w:num w:numId="4" w16cid:durableId="827208246">
    <w:abstractNumId w:val="4"/>
  </w:num>
  <w:num w:numId="5" w16cid:durableId="509108265">
    <w:abstractNumId w:val="7"/>
  </w:num>
  <w:num w:numId="6" w16cid:durableId="257105217">
    <w:abstractNumId w:val="3"/>
  </w:num>
  <w:num w:numId="7" w16cid:durableId="499538248">
    <w:abstractNumId w:val="2"/>
  </w:num>
  <w:num w:numId="8" w16cid:durableId="513498257">
    <w:abstractNumId w:val="1"/>
  </w:num>
  <w:num w:numId="9" w16cid:durableId="183842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47D65"/>
    <w:rsid w:val="0015074B"/>
    <w:rsid w:val="0029639D"/>
    <w:rsid w:val="00326F90"/>
    <w:rsid w:val="00452D55"/>
    <w:rsid w:val="00623B52"/>
    <w:rsid w:val="008A412D"/>
    <w:rsid w:val="009C0184"/>
    <w:rsid w:val="00AA1D8D"/>
    <w:rsid w:val="00B47730"/>
    <w:rsid w:val="00CB0664"/>
    <w:rsid w:val="00D526B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678BC"/>
  <w14:defaultImageDpi w14:val="300"/>
  <w15:docId w15:val="{D5770E5E-0184-408C-984B-E1CA5BA9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526B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26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3B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dayniel1806" TargetMode="External"/><Relationship Id="rId3" Type="http://schemas.openxmlformats.org/officeDocument/2006/relationships/styles" Target="styles.xml"/><Relationship Id="rId7" Type="http://schemas.openxmlformats.org/officeDocument/2006/relationships/hyperlink" Target="https://github.com/dayniel180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daniel-oyerinde-49b55024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Daniel Kehinde</cp:lastModifiedBy>
  <cp:revision>3</cp:revision>
  <dcterms:created xsi:type="dcterms:W3CDTF">2025-07-15T08:47:00Z</dcterms:created>
  <dcterms:modified xsi:type="dcterms:W3CDTF">2025-07-15T08:48:00Z</dcterms:modified>
  <cp:category/>
</cp:coreProperties>
</file>