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ISAAC GYERJI ISHAYA</w:t>
      </w:r>
    </w:p>
    <w:p>
      <w:r>
        <w:t>Lagos Ajah Bayo Street</w:t>
      </w:r>
    </w:p>
    <w:p>
      <w:r>
        <w:t>📧 isaacishaya73@gmail.com | 📞 08138881853</w:t>
      </w:r>
    </w:p>
    <w:p>
      <w:r>
        <w:t>🔗 LinkedIn: https://linkedin.com/in/isaac-keka-6a215713b</w:t>
      </w:r>
    </w:p>
    <w:p>
      <w:pPr>
        <w:pStyle w:val="Heading2"/>
      </w:pPr>
      <w:r>
        <w:t>PROFESSIONAL SUMMARY</w:t>
      </w:r>
    </w:p>
    <w:p>
      <w:r>
        <w:t>WordPress Support Specialist and Full-Stack Web Developer with 8+ years of experience building and supporting dynamic, user-friendly websites. Skilled in WordPress development, PHP, MySQL, HTML, CSS, and digital marketing. Proven ability to troubleshoot technical issues, collaborate with teams, and deliver high-quality web solutions.</w:t>
      </w:r>
    </w:p>
    <w:p>
      <w:pPr>
        <w:pStyle w:val="Heading2"/>
      </w:pPr>
      <w:r>
        <w:t>TECHNICAL SKILLS</w:t>
      </w:r>
    </w:p>
    <w:p>
      <w:r>
        <w:t>- Languages/Frameworks: PHP, HTML5, CSS3, JavaScript, Node.js, React, PWA</w:t>
        <w:br/>
        <w:t>- CMS/Platforms: WordPress (custom themes/plugins), Keystone</w:t>
        <w:br/>
        <w:t>- Database: MySQL, MongoDB, PostgreSQL</w:t>
        <w:br/>
        <w:t>- Tools: Git, Bitbucket, Microsoft Office, Zoom, LMS</w:t>
        <w:br/>
        <w:t>- Other: Digital Marketing, Performance Optimization, Technical Documentation</w:t>
      </w:r>
    </w:p>
    <w:p>
      <w:pPr>
        <w:pStyle w:val="Heading2"/>
      </w:pPr>
      <w:r>
        <w:t>WORK EXPERIENCE</w:t>
      </w:r>
    </w:p>
    <w:p>
      <w:r>
        <w:t>Web Manager &amp; Sales Coordinator</w:t>
        <w:br/>
        <w:t>PDO Luxury Kiddies World — 2023–Present</w:t>
      </w:r>
    </w:p>
    <w:p>
      <w:r>
        <w:t>- Customized and managed the WordPress site, plugins, and content</w:t>
        <w:br/>
        <w:t>- Debugged PHP code and improved performance via database optimization</w:t>
        <w:br/>
        <w:t>- Ensured responsive front-end using HTML/CSS for all device types</w:t>
        <w:br/>
        <w:t>- Led digital marketing efforts and trained team members on CMS use</w:t>
      </w:r>
    </w:p>
    <w:p>
      <w:r>
        <w:t>Chief Technology Officer</w:t>
        <w:br/>
        <w:t>Silver House Graphics — 2021–2023</w:t>
      </w:r>
    </w:p>
    <w:p>
      <w:r>
        <w:t>- Directed development of WordPress sites and online campaigns</w:t>
        <w:br/>
        <w:t>- Coordinated client support and handled plugin integrations</w:t>
        <w:br/>
        <w:t>- Oversaw server setup, backups, and maintenance tasks</w:t>
      </w:r>
    </w:p>
    <w:p>
      <w:r>
        <w:t>Software Developer</w:t>
        <w:br/>
        <w:t>Managvis Services Ltd — 2019–2021</w:t>
      </w:r>
    </w:p>
    <w:p>
      <w:r>
        <w:t>- Built and maintained full-stack applications</w:t>
        <w:br/>
        <w:t>- Integrated APIs and optimized MySQL queries for performance</w:t>
        <w:br/>
        <w:t>- Delivered clean UI using CSS3 and JavaScript</w:t>
      </w:r>
    </w:p>
    <w:p>
      <w:r>
        <w:t>Developer (Fellowship Program)</w:t>
        <w:br/>
        <w:t>nHub Nigeria — 2019</w:t>
      </w:r>
    </w:p>
    <w:p>
      <w:r>
        <w:t>- Participated in advanced training in PHP, WordPress, and JavaScript</w:t>
        <w:br/>
        <w:t>- Contributed to open-source projects and technical documentation</w:t>
      </w:r>
    </w:p>
    <w:p>
      <w:r>
        <w:t>Admin Assistant</w:t>
        <w:br/>
        <w:t>Standard Biscuit Company — 2014–2015</w:t>
      </w:r>
    </w:p>
    <w:p>
      <w:r>
        <w:t>Internships:</w:t>
        <w:br/>
        <w:t>- Silverbird Communications Jos (2010–2011)</w:t>
        <w:br/>
        <w:t>- Hwolshe Medical Center, Jos (2008)</w:t>
      </w:r>
    </w:p>
    <w:p>
      <w:pPr>
        <w:pStyle w:val="Heading2"/>
      </w:pPr>
      <w:r>
        <w:t>EDUCATION</w:t>
      </w:r>
    </w:p>
    <w:p>
      <w:r>
        <w:t>Executive Diploma, Public Administration — Plateau State Polytechnic, Jos (2007–2008)</w:t>
      </w:r>
    </w:p>
    <w:p>
      <w:r>
        <w:t>Diploma, Public Administration — Plateau State Polytechnic, Jos (2017–2018)</w:t>
      </w:r>
    </w:p>
    <w:p>
      <w:r>
        <w:t>Certificate, Software Development — nHub Nigeria (2016–2018)</w:t>
      </w:r>
    </w:p>
    <w:p>
      <w:r>
        <w:t>Certificate, WordPress CMS — nHub Nigeria (2017)</w:t>
      </w:r>
    </w:p>
    <w:p>
      <w:r>
        <w:t>Google Certificate in Digital Marketing — 2024</w:t>
      </w:r>
    </w:p>
    <w:p>
      <w:pPr>
        <w:pStyle w:val="Heading2"/>
      </w:pPr>
      <w:r>
        <w:t>KEY STRENGTHS</w:t>
      </w:r>
    </w:p>
    <w:p>
      <w:r>
        <w:t>- Strong communication and teaching ability</w:t>
        <w:br/>
        <w:t>- Time management and self-leadership</w:t>
        <w:br/>
        <w:t>- High adaptability and eagerness to learn</w:t>
      </w:r>
    </w:p>
    <w:p>
      <w:pPr>
        <w:pStyle w:val="Heading2"/>
      </w:pPr>
      <w:r>
        <w:t>INTERESTS</w:t>
      </w:r>
    </w:p>
    <w:p>
      <w:r>
        <w:t>Software innovation, Mentoring developers, Basketball</w:t>
      </w:r>
    </w:p>
    <w:p>
      <w:pPr>
        <w:pStyle w:val="Heading2"/>
      </w:pPr>
      <w:r>
        <w:t>REFEREES</w:t>
      </w:r>
    </w:p>
    <w:p>
      <w:r>
        <w:t>Mr. Danladi Yokshak – Medical Services, College of Education Gindiri – 📞 07066666307</w:t>
      </w:r>
    </w:p>
    <w:p>
      <w:r>
        <w:t>Evangelist Danjuma Fwenji – G.O, God Grace Divine Mission – 📞 08037414124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